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40CFFE1" w:rsidR="00E07C95" w:rsidRPr="00BD6296" w:rsidRDefault="0050403D" w:rsidP="19FFE5DE">
      <w:pPr>
        <w:rPr>
          <w:rFonts w:ascii="Arial" w:hAnsi="Arial" w:cs="Arial"/>
          <w:lang w:val="en-GB"/>
        </w:rPr>
      </w:pPr>
      <w:r w:rsidRPr="00BD6296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BD6296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BD6296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BD6296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195204" w:rsidRPr="00BD6296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8F62B2" w:rsidRPr="00BD6296">
        <w:rPr>
          <w:rFonts w:ascii="Arial" w:hAnsi="Arial" w:cs="Arial"/>
          <w:sz w:val="28"/>
          <w:szCs w:val="28"/>
          <w:vertAlign w:val="superscript"/>
          <w:lang w:val="en-GB"/>
        </w:rPr>
        <w:t>®</w:t>
      </w:r>
      <w:r w:rsidR="00195204" w:rsidRPr="00BD6296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8F62B2" w:rsidRPr="00BD6296">
        <w:rPr>
          <w:rFonts w:ascii="Arial" w:hAnsi="Arial" w:cs="Arial"/>
          <w:b/>
          <w:bCs/>
          <w:sz w:val="28"/>
          <w:szCs w:val="28"/>
          <w:lang w:val="en-GB"/>
        </w:rPr>
        <w:t>-L Secure</w:t>
      </w:r>
      <w:r w:rsidR="00E07C95" w:rsidRPr="00BD6296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61AD2EBA" w14:textId="77777777" w:rsidR="00BD6296" w:rsidRDefault="00BD6296" w:rsidP="008F112C">
      <w:pPr>
        <w:rPr>
          <w:rFonts w:ascii="Arial" w:hAnsi="Arial" w:cs="Arial"/>
          <w:sz w:val="20"/>
          <w:szCs w:val="20"/>
          <w:lang w:val="en-GB"/>
        </w:rPr>
      </w:pPr>
      <w:r w:rsidRPr="00BD6296">
        <w:rPr>
          <w:rFonts w:ascii="Arial" w:hAnsi="Arial" w:cs="Arial"/>
          <w:sz w:val="20"/>
          <w:szCs w:val="20"/>
          <w:lang w:val="en-GB"/>
        </w:rPr>
        <w:t>The</w:t>
      </w:r>
      <w:r w:rsidRPr="00BD6296">
        <w:rPr>
          <w:rFonts w:ascii="Arial" w:hAnsi="Arial" w:cs="Arial"/>
          <w:b/>
          <w:bCs/>
          <w:sz w:val="20"/>
          <w:szCs w:val="20"/>
          <w:lang w:val="en-GB"/>
        </w:rPr>
        <w:t xml:space="preserve"> ‘EFA-SST</w:t>
      </w:r>
      <w:r w:rsidRPr="00BD6296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BD6296">
        <w:rPr>
          <w:rFonts w:ascii="Arial" w:hAnsi="Arial" w:cs="Arial"/>
          <w:b/>
          <w:bCs/>
          <w:sz w:val="20"/>
          <w:szCs w:val="20"/>
          <w:lang w:val="en-GB"/>
        </w:rPr>
        <w:t xml:space="preserve">-L Secure’ </w:t>
      </w:r>
      <w:r w:rsidRPr="00BD6296">
        <w:rPr>
          <w:rFonts w:ascii="Arial" w:hAnsi="Arial" w:cs="Arial"/>
          <w:sz w:val="20"/>
          <w:szCs w:val="20"/>
          <w:lang w:val="en-GB"/>
        </w:rPr>
        <w:t>is tested in accordance with DIN V ENV 1627-1630:1999-04 and DIN/TS 18194:2020, WK4/RC4. High-speed spiral doors in the S series are door systems designed for industrial and commercial use. The basic design is based on proven spiral door technology.</w:t>
      </w:r>
    </w:p>
    <w:p w14:paraId="3C9B70CD" w14:textId="2419B118" w:rsidR="00E07C95" w:rsidRPr="00BD6296" w:rsidRDefault="00E07C95" w:rsidP="008F112C">
      <w:pPr>
        <w:rPr>
          <w:rFonts w:ascii="Arial" w:hAnsi="Arial" w:cs="Arial"/>
          <w:caps/>
          <w:sz w:val="20"/>
          <w:szCs w:val="20"/>
          <w:lang w:val="en-GB"/>
        </w:rPr>
      </w:pPr>
      <w:r w:rsidRPr="00BD6296">
        <w:rPr>
          <w:rFonts w:ascii="Arial" w:hAnsi="Arial" w:cs="Arial"/>
          <w:b/>
          <w:caps/>
          <w:szCs w:val="20"/>
          <w:lang w:val="en-GB"/>
        </w:rPr>
        <w:t>Tech</w:t>
      </w:r>
      <w:r w:rsidR="00BD6296">
        <w:rPr>
          <w:rFonts w:ascii="Arial" w:hAnsi="Arial" w:cs="Arial"/>
          <w:b/>
          <w:caps/>
          <w:szCs w:val="20"/>
          <w:lang w:val="en-GB"/>
        </w:rPr>
        <w:t>nical features</w:t>
      </w:r>
    </w:p>
    <w:p w14:paraId="408121BC" w14:textId="77777777" w:rsidR="00884A22" w:rsidRDefault="00663247" w:rsidP="00884A22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663247">
        <w:rPr>
          <w:rFonts w:ascii="Arial" w:hAnsi="Arial" w:cs="Arial"/>
          <w:sz w:val="20"/>
          <w:szCs w:val="20"/>
          <w:lang w:val="en-GB"/>
        </w:rPr>
        <w:t>Self-supporting, galvanised steel frames with spiral door leaf mounting. Synchronous shaft for even force transmission. Ball-bearing precision roller assemblies for low-noise guidance.</w:t>
      </w:r>
    </w:p>
    <w:p w14:paraId="2974E933" w14:textId="77777777" w:rsidR="00884A22" w:rsidRDefault="00884A22" w:rsidP="00884A22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21375555" w14:textId="7C869FCD" w:rsidR="0057199B" w:rsidRDefault="00884A22" w:rsidP="0057199B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884A22">
        <w:rPr>
          <w:rFonts w:ascii="Arial" w:hAnsi="Arial" w:cs="Arial"/>
          <w:sz w:val="20"/>
          <w:szCs w:val="20"/>
          <w:lang w:val="en-GB"/>
        </w:rPr>
        <w:t xml:space="preserve">Door leaf: equipped with 40 mm thick, double-walled extruded aluminium </w:t>
      </w:r>
      <w:r w:rsidR="003705B1">
        <w:rPr>
          <w:rFonts w:ascii="Arial" w:hAnsi="Arial" w:cs="Arial"/>
          <w:sz w:val="20"/>
          <w:szCs w:val="20"/>
          <w:lang w:val="en-GB"/>
        </w:rPr>
        <w:t>laths</w:t>
      </w:r>
      <w:r w:rsidRPr="00884A22">
        <w:rPr>
          <w:rFonts w:ascii="Arial" w:hAnsi="Arial" w:cs="Arial"/>
          <w:sz w:val="20"/>
          <w:szCs w:val="20"/>
          <w:lang w:val="en-GB"/>
        </w:rPr>
        <w:t xml:space="preserve"> with a pitch of 151 mm.</w:t>
      </w:r>
    </w:p>
    <w:p w14:paraId="62D15B3E" w14:textId="77777777" w:rsidR="0057199B" w:rsidRPr="0057199B" w:rsidRDefault="0057199B" w:rsidP="0057199B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16C189C4" w14:textId="77777777" w:rsidR="00042AA2" w:rsidRDefault="0057199B" w:rsidP="00042AA2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57199B">
        <w:rPr>
          <w:rFonts w:ascii="Arial" w:hAnsi="Arial" w:cs="Arial"/>
          <w:sz w:val="20"/>
          <w:szCs w:val="20"/>
          <w:lang w:val="en-GB"/>
        </w:rPr>
        <w:t>Spiral body: Lamella guide completely contact-free – for low-wear and low-noise operation.</w:t>
      </w:r>
    </w:p>
    <w:p w14:paraId="19CED296" w14:textId="77777777" w:rsidR="00042AA2" w:rsidRPr="00042AA2" w:rsidRDefault="00042AA2" w:rsidP="00042AA2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77952596" w14:textId="23EEAF23" w:rsidR="00042AA2" w:rsidRPr="00042AA2" w:rsidRDefault="00042AA2" w:rsidP="00042AA2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042AA2">
        <w:rPr>
          <w:rFonts w:ascii="Arial" w:hAnsi="Arial" w:cs="Arial"/>
          <w:sz w:val="20"/>
          <w:szCs w:val="20"/>
          <w:lang w:val="en-GB"/>
        </w:rPr>
        <w:t>High-frequency gear motor with inductive proximity switches and electronic limit position control (without mechanical limit switches)</w:t>
      </w:r>
    </w:p>
    <w:p w14:paraId="2FCFF284" w14:textId="77777777" w:rsidR="00042AA2" w:rsidRPr="00042AA2" w:rsidRDefault="00042AA2" w:rsidP="00042AA2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6250B0FF" w14:textId="6A32556E" w:rsidR="00BF6158" w:rsidRPr="00453ACB" w:rsidRDefault="00BF6158" w:rsidP="00453ACB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F6158">
        <w:rPr>
          <w:rFonts w:ascii="Arial" w:hAnsi="Arial" w:cs="Arial"/>
          <w:sz w:val="20"/>
          <w:szCs w:val="20"/>
          <w:lang w:val="en-GB"/>
        </w:rPr>
        <w:t>Opening speed up to 1.0 m/s; closing speed up to 0.6 m/s</w:t>
      </w:r>
    </w:p>
    <w:p w14:paraId="31207B94" w14:textId="77777777" w:rsidR="00453ACB" w:rsidRDefault="00453ACB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453ACB">
        <w:rPr>
          <w:rFonts w:ascii="Arial" w:hAnsi="Arial" w:cs="Arial"/>
          <w:sz w:val="20"/>
          <w:szCs w:val="20"/>
          <w:lang w:val="en-GB"/>
        </w:rPr>
        <w:t>EFA-TRONIC</w:t>
      </w:r>
      <w:r w:rsidRPr="00453ACB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453ACB">
        <w:rPr>
          <w:rFonts w:ascii="Arial" w:hAnsi="Arial" w:cs="Arial"/>
          <w:sz w:val="20"/>
          <w:szCs w:val="20"/>
          <w:lang w:val="en-GB"/>
        </w:rPr>
        <w:t xml:space="preserve"> with integrated frequency converter in plastic control cabinet (IP65), power connection 230V/400V at 50 Hz (on site)</w:t>
      </w:r>
    </w:p>
    <w:p w14:paraId="21C5CF2A" w14:textId="3B4A6C10" w:rsidR="00453ACB" w:rsidRPr="00453ACB" w:rsidRDefault="00453ACB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453ACB">
        <w:rPr>
          <w:rFonts w:ascii="Arial" w:hAnsi="Arial" w:cs="Arial"/>
          <w:sz w:val="20"/>
          <w:szCs w:val="20"/>
          <w:lang w:val="en-GB"/>
        </w:rPr>
        <w:t>Integrated, TÜV-approved goal line light grid (EFA-TLG</w:t>
      </w:r>
      <w:r w:rsidRPr="00B01426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453ACB">
        <w:rPr>
          <w:rFonts w:ascii="Arial" w:hAnsi="Arial" w:cs="Arial"/>
          <w:sz w:val="20"/>
          <w:szCs w:val="20"/>
          <w:lang w:val="en-GB"/>
        </w:rPr>
        <w:t>) – contactless obstacle detection up to a height of 2.5 metres</w:t>
      </w:r>
    </w:p>
    <w:p w14:paraId="2BC6DC20" w14:textId="3303544D" w:rsidR="00E07C95" w:rsidRPr="00BD6296" w:rsidRDefault="00BD6296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BD6296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50038C0D" w:rsidR="00E07C95" w:rsidRPr="00192E83" w:rsidRDefault="00192E83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92E83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192E83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192E83">
        <w:rPr>
          <w:rFonts w:ascii="Arial" w:hAnsi="Arial" w:cs="Arial"/>
          <w:sz w:val="20"/>
          <w:szCs w:val="20"/>
          <w:lang w:val="en-GB"/>
        </w:rPr>
        <w:t>Class</w:t>
      </w:r>
      <w:r w:rsidR="00E07C95" w:rsidRPr="00192E83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60DC87B0" w14:textId="595F920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Wa</w:t>
      </w:r>
      <w:r w:rsidR="00192E83">
        <w:rPr>
          <w:rFonts w:ascii="Arial" w:hAnsi="Arial" w:cs="Arial"/>
          <w:sz w:val="20"/>
          <w:szCs w:val="20"/>
          <w:lang w:val="de-DE"/>
        </w:rPr>
        <w:t>tertightness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8A1ED6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6B86814A" w:rsidR="00E07C95" w:rsidRPr="007E5CD5" w:rsidRDefault="00192E83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Air permeability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12426, </w:t>
      </w:r>
      <w:r w:rsidR="008A1ED6">
        <w:rPr>
          <w:rFonts w:ascii="Arial" w:hAnsi="Arial" w:cs="Arial"/>
          <w:sz w:val="20"/>
          <w:szCs w:val="20"/>
          <w:lang w:val="de-DE"/>
        </w:rPr>
        <w:t>npd</w:t>
      </w:r>
    </w:p>
    <w:p w14:paraId="63211BE6" w14:textId="063725FC" w:rsidR="00E07C95" w:rsidRPr="00192E83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92E83">
        <w:rPr>
          <w:rFonts w:ascii="Arial" w:hAnsi="Arial" w:cs="Arial"/>
          <w:sz w:val="20"/>
          <w:szCs w:val="20"/>
          <w:lang w:val="en-GB"/>
        </w:rPr>
        <w:t>S</w:t>
      </w:r>
      <w:r w:rsidR="00192E83">
        <w:rPr>
          <w:rFonts w:ascii="Arial" w:hAnsi="Arial" w:cs="Arial"/>
          <w:sz w:val="20"/>
          <w:szCs w:val="20"/>
          <w:lang w:val="en-GB"/>
        </w:rPr>
        <w:t>ound insulation</w:t>
      </w:r>
      <w:r w:rsidRPr="00192E83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192E83" w:rsidRPr="00192E83">
        <w:rPr>
          <w:rFonts w:ascii="Arial" w:hAnsi="Arial" w:cs="Arial"/>
          <w:sz w:val="20"/>
          <w:szCs w:val="20"/>
          <w:lang w:val="en-GB"/>
        </w:rPr>
        <w:t>up to</w:t>
      </w:r>
      <w:r w:rsidRPr="00192E83">
        <w:rPr>
          <w:rFonts w:ascii="Arial" w:hAnsi="Arial" w:cs="Arial"/>
          <w:sz w:val="20"/>
          <w:szCs w:val="20"/>
          <w:lang w:val="en-GB"/>
        </w:rPr>
        <w:t xml:space="preserve"> 2</w:t>
      </w:r>
      <w:r w:rsidR="008A1ED6" w:rsidRPr="00192E83">
        <w:rPr>
          <w:rFonts w:ascii="Arial" w:hAnsi="Arial" w:cs="Arial"/>
          <w:sz w:val="20"/>
          <w:szCs w:val="20"/>
          <w:lang w:val="en-GB"/>
        </w:rPr>
        <w:t>5</w:t>
      </w:r>
      <w:r w:rsidRPr="00192E83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520A60B9" w:rsidR="00E07C95" w:rsidRPr="00192E83" w:rsidRDefault="004C598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192E83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="00192E83" w:rsidRPr="00192E83">
        <w:rPr>
          <w:rFonts w:ascii="Arial" w:hAnsi="Arial" w:cs="Arial"/>
          <w:sz w:val="20"/>
          <w:szCs w:val="20"/>
          <w:lang w:val="en-GB"/>
        </w:rPr>
        <w:t>up to</w:t>
      </w:r>
      <w:r w:rsidR="00E07C95" w:rsidRPr="00192E83">
        <w:rPr>
          <w:rFonts w:ascii="Arial" w:hAnsi="Arial" w:cs="Arial"/>
          <w:sz w:val="20"/>
          <w:szCs w:val="20"/>
          <w:lang w:val="en-GB"/>
        </w:rPr>
        <w:t xml:space="preserve"> </w:t>
      </w:r>
      <w:r w:rsidR="008A1ED6" w:rsidRPr="00192E83">
        <w:rPr>
          <w:rFonts w:ascii="Arial" w:hAnsi="Arial" w:cs="Arial"/>
          <w:sz w:val="20"/>
          <w:szCs w:val="20"/>
          <w:lang w:val="en-GB"/>
        </w:rPr>
        <w:t>5,80</w:t>
      </w:r>
      <w:r w:rsidR="00E07C95" w:rsidRPr="00192E83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192E83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192E83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7CD09755" w:rsidR="00E07C95" w:rsidRPr="006B068E" w:rsidRDefault="006B068E" w:rsidP="00E07C95">
      <w:pPr>
        <w:rPr>
          <w:rFonts w:ascii="Arial" w:hAnsi="Arial" w:cs="Arial"/>
          <w:caps/>
          <w:lang w:val="en-GB"/>
        </w:rPr>
      </w:pPr>
      <w:r w:rsidRPr="006B068E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5F14333C" w:rsidR="00E07C95" w:rsidRPr="006B068E" w:rsidRDefault="006B068E" w:rsidP="00E07C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Width</w:t>
      </w:r>
      <w:r w:rsidR="00E07C95" w:rsidRPr="006B068E">
        <w:rPr>
          <w:rFonts w:ascii="Arial" w:hAnsi="Arial" w:cs="Arial"/>
          <w:lang w:val="en-GB"/>
        </w:rPr>
        <w:t xml:space="preserve"> = ............... mm</w:t>
      </w:r>
    </w:p>
    <w:p w14:paraId="1E535133" w14:textId="1CB515FE" w:rsidR="00E07C95" w:rsidRPr="006B068E" w:rsidRDefault="00E07C95" w:rsidP="00E07C95">
      <w:pPr>
        <w:rPr>
          <w:rFonts w:ascii="Arial" w:hAnsi="Arial" w:cs="Arial"/>
          <w:lang w:val="en-GB"/>
        </w:rPr>
      </w:pPr>
      <w:r w:rsidRPr="006B068E">
        <w:rPr>
          <w:rFonts w:ascii="Arial" w:hAnsi="Arial" w:cs="Arial"/>
          <w:lang w:val="en-GB"/>
        </w:rPr>
        <w:t>H</w:t>
      </w:r>
      <w:r w:rsidR="006B068E">
        <w:rPr>
          <w:rFonts w:ascii="Arial" w:hAnsi="Arial" w:cs="Arial"/>
          <w:lang w:val="en-GB"/>
        </w:rPr>
        <w:t>eight</w:t>
      </w:r>
      <w:r w:rsidRPr="006B068E">
        <w:rPr>
          <w:rFonts w:ascii="Arial" w:hAnsi="Arial" w:cs="Arial"/>
          <w:lang w:val="en-GB"/>
        </w:rPr>
        <w:t xml:space="preserve"> = ............... mm</w:t>
      </w:r>
    </w:p>
    <w:p w14:paraId="7D5ECF0A" w14:textId="77777777" w:rsidR="00E07C95" w:rsidRPr="006B068E" w:rsidRDefault="00E07C95" w:rsidP="00E07C95">
      <w:pPr>
        <w:rPr>
          <w:rFonts w:ascii="Arial" w:hAnsi="Arial" w:cs="Arial"/>
          <w:lang w:val="en-GB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A3BDE" w14:textId="77777777" w:rsidR="004C4778" w:rsidRDefault="004C4778" w:rsidP="00E07C95">
      <w:pPr>
        <w:spacing w:after="0" w:line="240" w:lineRule="auto"/>
      </w:pPr>
      <w:r>
        <w:separator/>
      </w:r>
    </w:p>
  </w:endnote>
  <w:endnote w:type="continuationSeparator" w:id="0">
    <w:p w14:paraId="7FF84EDF" w14:textId="77777777" w:rsidR="004C4778" w:rsidRDefault="004C4778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5237B876" w:rsidR="00283AE2" w:rsidRDefault="006B068E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05C58E5B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r w:rsidR="006B068E">
      <w:rPr>
        <w:rFonts w:ascii="Arial" w:hAnsi="Arial" w:cs="Arial"/>
        <w:sz w:val="20"/>
        <w:szCs w:val="20"/>
        <w:lang w:val="de-DE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5B4D3" w14:textId="77777777" w:rsidR="004C4778" w:rsidRDefault="004C4778" w:rsidP="00E07C95">
      <w:pPr>
        <w:spacing w:after="0" w:line="240" w:lineRule="auto"/>
      </w:pPr>
      <w:r>
        <w:separator/>
      </w:r>
    </w:p>
  </w:footnote>
  <w:footnote w:type="continuationSeparator" w:id="0">
    <w:p w14:paraId="5C22F13C" w14:textId="77777777" w:rsidR="004C4778" w:rsidRDefault="004C4778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1866"/>
    <w:rsid w:val="00042AA2"/>
    <w:rsid w:val="0006063C"/>
    <w:rsid w:val="0015074B"/>
    <w:rsid w:val="001813DB"/>
    <w:rsid w:val="00192E83"/>
    <w:rsid w:val="001948FE"/>
    <w:rsid w:val="00195204"/>
    <w:rsid w:val="002442ED"/>
    <w:rsid w:val="00283AE2"/>
    <w:rsid w:val="0029639D"/>
    <w:rsid w:val="002A5925"/>
    <w:rsid w:val="00326F90"/>
    <w:rsid w:val="003705B1"/>
    <w:rsid w:val="00394D72"/>
    <w:rsid w:val="003B396E"/>
    <w:rsid w:val="00431B1F"/>
    <w:rsid w:val="00453ACB"/>
    <w:rsid w:val="00474F13"/>
    <w:rsid w:val="004C4778"/>
    <w:rsid w:val="004C5988"/>
    <w:rsid w:val="004D5315"/>
    <w:rsid w:val="0050403D"/>
    <w:rsid w:val="00512667"/>
    <w:rsid w:val="005652D5"/>
    <w:rsid w:val="0057199B"/>
    <w:rsid w:val="00663247"/>
    <w:rsid w:val="006B068E"/>
    <w:rsid w:val="006C3CDC"/>
    <w:rsid w:val="006F5153"/>
    <w:rsid w:val="007355D8"/>
    <w:rsid w:val="007A0B54"/>
    <w:rsid w:val="008529A7"/>
    <w:rsid w:val="00884A22"/>
    <w:rsid w:val="008A09D0"/>
    <w:rsid w:val="008A1ED6"/>
    <w:rsid w:val="008C6B62"/>
    <w:rsid w:val="008F112C"/>
    <w:rsid w:val="008F62B2"/>
    <w:rsid w:val="00905A76"/>
    <w:rsid w:val="009B3D2B"/>
    <w:rsid w:val="009F0DB6"/>
    <w:rsid w:val="00AA1D8D"/>
    <w:rsid w:val="00B01426"/>
    <w:rsid w:val="00B47730"/>
    <w:rsid w:val="00B9622C"/>
    <w:rsid w:val="00BD6296"/>
    <w:rsid w:val="00BE446D"/>
    <w:rsid w:val="00BF6158"/>
    <w:rsid w:val="00C807F0"/>
    <w:rsid w:val="00CB0664"/>
    <w:rsid w:val="00CB15BC"/>
    <w:rsid w:val="00E07C95"/>
    <w:rsid w:val="00E36082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054511e1d124f7267e575213e8ce1deb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288a1ab788caadde1eff2a4fe39fd9b6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EFA-SST® -L Secure (306)</TermName>
          <TermId xmlns="http://schemas.microsoft.com/office/infopath/2007/PartnerControls">d4371826-279a-4ed4-9c24-eef8b8e65367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C3A4-8AB6-434D-B1FE-72F02222EEBB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1310</Characters>
  <Application>Microsoft Office Word</Application>
  <DocSecurity>0</DocSecurity>
  <Lines>10</Lines>
  <Paragraphs>3</Paragraphs>
  <ScaleCrop>false</ScaleCrop>
  <Manager/>
  <Company/>
  <LinksUpToDate>false</LinksUpToDate>
  <CharactersWithSpaces>1514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16</cp:revision>
  <dcterms:created xsi:type="dcterms:W3CDTF">2025-10-06T05:11:00Z</dcterms:created>
  <dcterms:modified xsi:type="dcterms:W3CDTF">2025-10-06T08:15:00Z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  <property fmtid="{D5CDD505-2E9C-101B-9397-08002B2CF9AE}" pid="5" name="E_Language">
    <vt:lpwstr/>
  </property>
  <property fmtid="{D5CDD505-2E9C-101B-9397-08002B2CF9AE}" pid="6" name="E_Category">
    <vt:lpwstr/>
  </property>
  <property fmtid="{D5CDD505-2E9C-101B-9397-08002B2CF9AE}" pid="7" name="EFAFLEX Inhaltsverzeichnis">
    <vt:lpwstr>365;#EFA-SST® -L Secure (306)|d4371826-279a-4ed4-9c24-eef8b8e65367</vt:lpwstr>
  </property>
  <property fmtid="{D5CDD505-2E9C-101B-9397-08002B2CF9AE}" pid="8" name="E_Department">
    <vt:lpwstr/>
  </property>
  <property fmtid="{D5CDD505-2E9C-101B-9397-08002B2CF9AE}" pid="9" name="E_Division">
    <vt:lpwstr/>
  </property>
  <property fmtid="{D5CDD505-2E9C-101B-9397-08002B2CF9AE}" pid="10" name="E_SubCategory">
    <vt:lpwstr/>
  </property>
  <property fmtid="{D5CDD505-2E9C-101B-9397-08002B2CF9AE}" pid="11" name="EFAFLEX_x0020_Inhaltsverzeichnis">
    <vt:lpwstr>365;#EFA-SST® -L Secure (306)|d4371826-279a-4ed4-9c24-eef8b8e65367</vt:lpwstr>
  </property>
</Properties>
</file>